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25D9B" w14:textId="77777777" w:rsidR="00D87E26" w:rsidRPr="0088041B" w:rsidRDefault="00D87E26" w:rsidP="00D87E26">
      <w:pPr>
        <w:spacing w:line="480" w:lineRule="auto"/>
        <w:jc w:val="center"/>
        <w:rPr>
          <w:b/>
        </w:rPr>
      </w:pPr>
      <w:bookmarkStart w:id="0" w:name="_GoBack"/>
      <w:bookmarkEnd w:id="0"/>
      <w:r w:rsidRPr="0088041B">
        <w:rPr>
          <w:b/>
          <w:u w:val="single"/>
        </w:rPr>
        <w:t>[Insert Name of Housing Provider</w:t>
      </w:r>
      <w:r>
        <w:rPr>
          <w:rStyle w:val="FootnoteReference"/>
          <w:u w:val="single"/>
        </w:rPr>
        <w:footnoteReference w:id="2"/>
      </w:r>
      <w:r w:rsidRPr="0088041B">
        <w:rPr>
          <w:b/>
        </w:rPr>
        <w:t>]</w:t>
      </w:r>
    </w:p>
    <w:p w14:paraId="3C6DE311" w14:textId="77777777" w:rsidR="00D87E26" w:rsidRPr="0088041B" w:rsidRDefault="00D87E26" w:rsidP="00D87E26">
      <w:pPr>
        <w:spacing w:line="480" w:lineRule="auto"/>
        <w:jc w:val="center"/>
        <w:rPr>
          <w:b/>
        </w:rPr>
      </w:pPr>
      <w:r w:rsidRPr="0088041B">
        <w:rPr>
          <w:b/>
        </w:rPr>
        <w:t>Notice of Occupancy Rights under the Violence Against Women Act</w:t>
      </w:r>
      <w:r>
        <w:rPr>
          <w:rStyle w:val="FootnoteReference"/>
        </w:rPr>
        <w:footnoteReference w:id="3"/>
      </w:r>
    </w:p>
    <w:p w14:paraId="5EACE242" w14:textId="77777777" w:rsidR="00D87E26" w:rsidRPr="0088041B" w:rsidRDefault="00D87E26" w:rsidP="00D87E26">
      <w:pPr>
        <w:spacing w:before="120" w:line="480" w:lineRule="auto"/>
      </w:pPr>
      <w:r w:rsidRPr="0088041B">
        <w:rPr>
          <w:b/>
        </w:rPr>
        <w:t xml:space="preserve">To all Tenants and </w:t>
      </w:r>
      <w:r>
        <w:rPr>
          <w:b/>
        </w:rPr>
        <w:t>Applicants</w:t>
      </w:r>
    </w:p>
    <w:p w14:paraId="2970EB13" w14:textId="77777777" w:rsidR="00D87E26" w:rsidRPr="0088041B" w:rsidRDefault="00D87E26" w:rsidP="00D87E26">
      <w:pPr>
        <w:spacing w:line="480" w:lineRule="auto"/>
      </w:pPr>
      <w:r w:rsidRPr="0088041B">
        <w:t>The Violence Against Women Act (VAWA) provides protections for victims of domestic violence, dating violence, sexual assault, or stalking</w:t>
      </w:r>
      <w:r>
        <w:t xml:space="preserve">.  VAWA protections are not only available to women, but are available equally to all individuals </w:t>
      </w:r>
      <w:r w:rsidRPr="0088041B">
        <w:t xml:space="preserve">regardless of </w:t>
      </w:r>
      <w:r>
        <w:t xml:space="preserve">sex, </w:t>
      </w:r>
      <w:r w:rsidRPr="0088041B">
        <w:t>gender</w:t>
      </w:r>
      <w:r>
        <w:t xml:space="preserve"> identity</w:t>
      </w:r>
      <w:r w:rsidRPr="0088041B">
        <w:t xml:space="preserve">, </w:t>
      </w:r>
      <w:r>
        <w:t xml:space="preserve">or </w:t>
      </w:r>
      <w:r w:rsidRPr="0088041B">
        <w:t>sexual orientation.</w:t>
      </w:r>
      <w:r>
        <w:rPr>
          <w:rStyle w:val="FootnoteReference"/>
        </w:rPr>
        <w:footnoteReference w:id="4"/>
      </w:r>
      <w:r>
        <w:t xml:space="preserve">  </w:t>
      </w:r>
      <w:r w:rsidRPr="0088041B">
        <w:t xml:space="preserve">The U.S. Department of Housing and Urban Development (HUD) is the Federal agency that oversees </w:t>
      </w:r>
      <w:r>
        <w:t xml:space="preserve">that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Pr>
          <w:b/>
        </w:rPr>
        <w:t xml:space="preserve"> </w:t>
      </w:r>
      <w:r w:rsidRPr="00F50D01">
        <w:t>is in compliance with VAWA.</w:t>
      </w:r>
      <w:r w:rsidRPr="0088041B">
        <w:t xml:space="preserve"> </w:t>
      </w:r>
      <w:r>
        <w:t xml:space="preserve"> </w:t>
      </w:r>
      <w:r w:rsidRPr="0088041B">
        <w:t xml:space="preserve">This notice explains your rights under VAWA.  </w:t>
      </w:r>
      <w:r>
        <w:rPr>
          <w:rFonts w:eastAsia="Arial"/>
          <w:color w:val="000000"/>
        </w:rPr>
        <w:t xml:space="preserve">A HUD-approved certification form is attached to this notice.  You can fill out this form to show that you are or have been a victim of domestic violence, dating violence, sexual assault, or stalking, and that you wish to use your rights under VAWA.”  </w:t>
      </w:r>
    </w:p>
    <w:p w14:paraId="6BF6FD5C" w14:textId="77777777" w:rsidR="00D87E26" w:rsidRPr="0088041B" w:rsidRDefault="00D87E26" w:rsidP="00D87E26">
      <w:pPr>
        <w:spacing w:before="240" w:line="480" w:lineRule="auto"/>
        <w:rPr>
          <w:b/>
        </w:rPr>
      </w:pPr>
      <w:r w:rsidRPr="0088041B">
        <w:rPr>
          <w:b/>
        </w:rPr>
        <w:t xml:space="preserve">Protections for </w:t>
      </w:r>
      <w:r>
        <w:rPr>
          <w:b/>
        </w:rPr>
        <w:t>Applicants</w:t>
      </w:r>
    </w:p>
    <w:p w14:paraId="7D629ADE" w14:textId="77777777" w:rsidR="00D87E26" w:rsidRPr="0088041B" w:rsidRDefault="00D87E26" w:rsidP="00D87E26">
      <w:pPr>
        <w:spacing w:line="480" w:lineRule="auto"/>
      </w:pPr>
      <w:r w:rsidRPr="0088041B">
        <w:t xml:space="preserve">If you </w:t>
      </w:r>
      <w:r>
        <w:t>otherwise qualify</w:t>
      </w:r>
      <w:r w:rsidRPr="0088041B">
        <w:t xml:space="preserve"> for assistance under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sidRPr="0088041B">
        <w:t xml:space="preserve"> you </w:t>
      </w:r>
      <w:r>
        <w:t>can</w:t>
      </w:r>
      <w:r w:rsidRPr="0088041B">
        <w:t>not be denied admission</w:t>
      </w:r>
      <w:r>
        <w:t xml:space="preserve"> </w:t>
      </w:r>
      <w:r w:rsidRPr="0088041B">
        <w:t>or denied assistance</w:t>
      </w:r>
      <w:r>
        <w:t xml:space="preserve"> because</w:t>
      </w:r>
      <w:r w:rsidR="0080200F">
        <w:t xml:space="preserve"> </w:t>
      </w:r>
      <w:r w:rsidRPr="0088041B">
        <w:t>you are or have been a victim of domestic violence, dating violence, sexual assault, or stalking</w:t>
      </w:r>
      <w:r>
        <w:t xml:space="preserve">.  </w:t>
      </w:r>
      <w:r w:rsidRPr="0088041B">
        <w:t xml:space="preserve"> </w:t>
      </w:r>
    </w:p>
    <w:p w14:paraId="4ADC3EF1" w14:textId="77777777" w:rsidR="00D87E26" w:rsidRDefault="00D87E26" w:rsidP="00D87E26">
      <w:pPr>
        <w:spacing w:before="240" w:line="480" w:lineRule="auto"/>
        <w:rPr>
          <w:b/>
        </w:rPr>
      </w:pPr>
      <w:r w:rsidRPr="0088041B">
        <w:rPr>
          <w:b/>
        </w:rPr>
        <w:t>Protections for Tenants</w:t>
      </w:r>
    </w:p>
    <w:p w14:paraId="7E678CF9" w14:textId="77777777" w:rsidR="00D87E26" w:rsidRDefault="00D87E26" w:rsidP="00D87E26">
      <w:pPr>
        <w:spacing w:line="480" w:lineRule="auto"/>
      </w:pPr>
      <w:r w:rsidRPr="0088041B">
        <w:lastRenderedPageBreak/>
        <w:t xml:space="preserve">If you are receiving assistance under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sidRPr="0088041B">
        <w:t xml:space="preserve"> you may not be denied assistance, terminated from participation, or be evicted from your </w:t>
      </w:r>
      <w:r>
        <w:t xml:space="preserve">rental </w:t>
      </w:r>
      <w:r w:rsidRPr="0088041B">
        <w:t xml:space="preserve">housing </w:t>
      </w:r>
      <w:r>
        <w:t xml:space="preserve">because </w:t>
      </w:r>
      <w:r w:rsidRPr="0088041B">
        <w:t>you are or have been a victim of domestic violence, dating violence, sexual assault, or stalking</w:t>
      </w:r>
      <w:r>
        <w:t xml:space="preserve">.  </w:t>
      </w:r>
      <w:r w:rsidRPr="0088041B">
        <w:t xml:space="preserve"> </w:t>
      </w:r>
    </w:p>
    <w:p w14:paraId="65981C19" w14:textId="77777777" w:rsidR="00D87E26" w:rsidRDefault="00D87E26" w:rsidP="00D87E26">
      <w:pPr>
        <w:spacing w:before="120" w:line="480" w:lineRule="auto"/>
        <w:rPr>
          <w:rFonts w:eastAsiaTheme="minorHAnsi"/>
        </w:rPr>
      </w:pPr>
      <w:r w:rsidRPr="0088041B">
        <w:t xml:space="preserve">Also, </w:t>
      </w:r>
      <w:r w:rsidRPr="0088041B">
        <w:rPr>
          <w:rFonts w:eastAsiaTheme="minorHAnsi"/>
        </w:rPr>
        <w:t xml:space="preserve">if </w:t>
      </w:r>
      <w:r>
        <w:rPr>
          <w:rFonts w:eastAsiaTheme="minorHAnsi"/>
        </w:rPr>
        <w:t>you</w:t>
      </w:r>
      <w:r w:rsidRPr="0088041B">
        <w:rPr>
          <w:rFonts w:eastAsiaTheme="minorHAnsi"/>
        </w:rPr>
        <w:t xml:space="preserve"> or an affiliated individual of </w:t>
      </w:r>
      <w:r>
        <w:rPr>
          <w:rFonts w:eastAsiaTheme="minorHAnsi"/>
        </w:rPr>
        <w:t>yours</w:t>
      </w:r>
      <w:r w:rsidRPr="0088041B">
        <w:rPr>
          <w:rFonts w:eastAsiaTheme="minorHAnsi"/>
        </w:rPr>
        <w:t xml:space="preserve"> is or has been the victim of domestic violence, dating violence, sexual assault</w:t>
      </w:r>
      <w:r>
        <w:rPr>
          <w:rFonts w:eastAsiaTheme="minorHAnsi"/>
        </w:rPr>
        <w:t>,</w:t>
      </w:r>
      <w:r w:rsidRPr="0088041B">
        <w:rPr>
          <w:rFonts w:eastAsiaTheme="minorHAnsi"/>
        </w:rPr>
        <w:t xml:space="preserve"> or stalking by a member of </w:t>
      </w:r>
      <w:r>
        <w:rPr>
          <w:rFonts w:eastAsiaTheme="minorHAnsi"/>
        </w:rPr>
        <w:t>your</w:t>
      </w:r>
      <w:r w:rsidRPr="0088041B">
        <w:rPr>
          <w:rFonts w:eastAsiaTheme="minorHAnsi"/>
        </w:rPr>
        <w:t xml:space="preserve"> household or any guest,</w:t>
      </w:r>
      <w:r>
        <w:rPr>
          <w:rFonts w:eastAsiaTheme="minorHAnsi"/>
        </w:rPr>
        <w:t xml:space="preserve"> you may not be denied</w:t>
      </w:r>
      <w:r w:rsidRPr="0088041B">
        <w:rPr>
          <w:rFonts w:eastAsiaTheme="minorHAnsi"/>
        </w:rPr>
        <w:t xml:space="preserve"> </w:t>
      </w:r>
      <w:r w:rsidRPr="0088041B">
        <w:t xml:space="preserve">rental assistance </w:t>
      </w:r>
      <w:r>
        <w:t xml:space="preserve">or occupancy rights </w:t>
      </w:r>
      <w:r w:rsidRPr="0088041B">
        <w:t xml:space="preserve">under </w:t>
      </w:r>
      <w:r w:rsidRPr="0088041B">
        <w:rPr>
          <w:b/>
        </w:rPr>
        <w:t>[</w:t>
      </w:r>
      <w:r w:rsidRPr="0088041B">
        <w:rPr>
          <w:b/>
          <w:u w:val="single"/>
        </w:rPr>
        <w:t xml:space="preserve">insert name of program or </w:t>
      </w:r>
      <w:r>
        <w:rPr>
          <w:b/>
          <w:u w:val="single"/>
        </w:rPr>
        <w:t xml:space="preserve">rental </w:t>
      </w:r>
      <w:r w:rsidRPr="0088041B">
        <w:rPr>
          <w:b/>
          <w:u w:val="single"/>
        </w:rPr>
        <w:t>assistance</w:t>
      </w:r>
      <w:r w:rsidRPr="0088041B">
        <w:rPr>
          <w:b/>
        </w:rPr>
        <w:t>]</w:t>
      </w:r>
      <w:r w:rsidRPr="0088041B">
        <w:t xml:space="preserve"> solely on the basis of </w:t>
      </w:r>
      <w:r w:rsidRPr="0088041B">
        <w:rPr>
          <w:rFonts w:eastAsiaTheme="minorHAnsi"/>
        </w:rPr>
        <w:t>criminal activity directly relating to</w:t>
      </w:r>
      <w:r>
        <w:rPr>
          <w:rFonts w:eastAsiaTheme="minorHAnsi"/>
        </w:rPr>
        <w:t xml:space="preserve"> that</w:t>
      </w:r>
      <w:r w:rsidRPr="0088041B">
        <w:rPr>
          <w:rFonts w:eastAsiaTheme="minorHAnsi"/>
        </w:rPr>
        <w:t xml:space="preserve"> domestic violence, dating violence, sexual assault, or stalking</w:t>
      </w:r>
      <w:r>
        <w:rPr>
          <w:rFonts w:eastAsiaTheme="minorHAnsi"/>
        </w:rPr>
        <w:t>.</w:t>
      </w:r>
    </w:p>
    <w:p w14:paraId="177ADDCD" w14:textId="77777777" w:rsidR="00D87E26" w:rsidRPr="00C2687E" w:rsidRDefault="00D87E26" w:rsidP="00D87E26">
      <w:pPr>
        <w:spacing w:before="240" w:line="480" w:lineRule="auto"/>
        <w:rPr>
          <w:rFonts w:eastAsiaTheme="minorHAnsi"/>
        </w:rPr>
      </w:pPr>
      <w:r w:rsidRPr="0088041B">
        <w:rPr>
          <w:rFonts w:eastAsiaTheme="minorHAnsi"/>
        </w:rPr>
        <w:t xml:space="preserve">Affiliated individual means </w:t>
      </w:r>
      <w:r>
        <w:rPr>
          <w:rFonts w:eastAsiaTheme="minorHAnsi"/>
        </w:rPr>
        <w:t>your</w:t>
      </w:r>
      <w:r w:rsidRPr="0088041B">
        <w:rPr>
          <w:rFonts w:eastAsiaTheme="minorHAnsi"/>
        </w:rPr>
        <w:t xml:space="preserve"> spouse, parent, brother, sister, or child, or a person to whom </w:t>
      </w:r>
      <w:r>
        <w:rPr>
          <w:rFonts w:eastAsiaTheme="minorHAnsi"/>
        </w:rPr>
        <w:t>you</w:t>
      </w:r>
      <w:r w:rsidRPr="0088041B">
        <w:rPr>
          <w:rFonts w:eastAsiaTheme="minorHAnsi"/>
        </w:rPr>
        <w:t xml:space="preserve"> stand in the place of a parent </w:t>
      </w:r>
      <w:r>
        <w:rPr>
          <w:rFonts w:eastAsiaTheme="minorHAnsi"/>
        </w:rPr>
        <w:t xml:space="preserve">or guardian </w:t>
      </w:r>
      <w:r w:rsidRPr="0088041B">
        <w:rPr>
          <w:rFonts w:eastAsiaTheme="minorHAnsi"/>
        </w:rPr>
        <w:t xml:space="preserve">(for example, the affiliated individual is in </w:t>
      </w:r>
      <w:r>
        <w:rPr>
          <w:rFonts w:eastAsiaTheme="minorHAnsi"/>
        </w:rPr>
        <w:t>your</w:t>
      </w:r>
      <w:r w:rsidRPr="0088041B">
        <w:rPr>
          <w:rFonts w:eastAsiaTheme="minorHAnsi"/>
        </w:rPr>
        <w:t xml:space="preserve"> care, custody, or control); </w:t>
      </w:r>
      <w:r>
        <w:rPr>
          <w:rFonts w:eastAsiaTheme="minorHAnsi"/>
        </w:rPr>
        <w:t>or</w:t>
      </w:r>
      <w:r w:rsidRPr="0088041B">
        <w:rPr>
          <w:rFonts w:eastAsiaTheme="minorHAnsi"/>
        </w:rPr>
        <w:t xml:space="preserve"> any individual, tenant, or lawful occupant living in </w:t>
      </w:r>
      <w:r>
        <w:rPr>
          <w:rFonts w:eastAsiaTheme="minorHAnsi"/>
        </w:rPr>
        <w:t>your</w:t>
      </w:r>
      <w:r w:rsidRPr="0088041B">
        <w:rPr>
          <w:rFonts w:eastAsiaTheme="minorHAnsi"/>
        </w:rPr>
        <w:t xml:space="preserve"> household.</w:t>
      </w:r>
    </w:p>
    <w:p w14:paraId="5F9BB878" w14:textId="77777777" w:rsidR="00D87E26" w:rsidRPr="0088041B" w:rsidRDefault="00D87E26" w:rsidP="00D87E26">
      <w:pPr>
        <w:spacing w:before="120" w:line="480" w:lineRule="auto"/>
        <w:rPr>
          <w:b/>
        </w:rPr>
      </w:pPr>
      <w:r w:rsidRPr="0088041B">
        <w:rPr>
          <w:b/>
        </w:rPr>
        <w:t xml:space="preserve">Removing the Abuser </w:t>
      </w:r>
      <w:r>
        <w:rPr>
          <w:b/>
        </w:rPr>
        <w:t>or Perpetrator</w:t>
      </w:r>
      <w:r w:rsidRPr="0088041B">
        <w:rPr>
          <w:b/>
        </w:rPr>
        <w:t xml:space="preserve"> from the Household</w:t>
      </w:r>
    </w:p>
    <w:p w14:paraId="7400B9DE" w14:textId="77777777" w:rsidR="00D87E26" w:rsidRDefault="00D87E26" w:rsidP="00D87E26">
      <w:pPr>
        <w:spacing w:line="480" w:lineRule="auto"/>
      </w:pPr>
      <w:r>
        <w:t xml:space="preserve">HP </w:t>
      </w:r>
      <w:r w:rsidRPr="0088041B">
        <w:t xml:space="preserve">may divide </w:t>
      </w:r>
      <w:r>
        <w:t xml:space="preserve">(bifurcate) </w:t>
      </w:r>
      <w:r w:rsidRPr="0088041B">
        <w:t xml:space="preserve">your lease in order to evict the individual or terminate the assistance of the individual who has </w:t>
      </w:r>
      <w:r>
        <w:t>engaged in</w:t>
      </w:r>
      <w:r w:rsidRPr="0088041B">
        <w:t xml:space="preserve"> criminal </w:t>
      </w:r>
      <w:r w:rsidRPr="0088041B">
        <w:rPr>
          <w:rFonts w:eastAsiaTheme="minorHAnsi"/>
        </w:rPr>
        <w:t>activity (the abuser</w:t>
      </w:r>
      <w:r>
        <w:rPr>
          <w:rFonts w:eastAsiaTheme="minorHAnsi"/>
        </w:rPr>
        <w:t xml:space="preserve"> or perpetrator</w:t>
      </w:r>
      <w:r w:rsidRPr="0088041B">
        <w:rPr>
          <w:rFonts w:eastAsiaTheme="minorHAnsi"/>
        </w:rPr>
        <w:t>) directly relating to domestic violence, dating violence, sexual assault, or stalking</w:t>
      </w:r>
      <w:r w:rsidRPr="0088041B">
        <w:t xml:space="preserve">.  </w:t>
      </w:r>
    </w:p>
    <w:p w14:paraId="5AE77787" w14:textId="77777777" w:rsidR="00D87E26" w:rsidRDefault="00D87E26" w:rsidP="00D87E26">
      <w:pPr>
        <w:spacing w:before="240" w:line="480" w:lineRule="auto"/>
      </w:pPr>
      <w:r w:rsidRPr="0088041B">
        <w:t>If</w:t>
      </w:r>
      <w:r>
        <w:t xml:space="preserve"> HP</w:t>
      </w:r>
      <w:r w:rsidRPr="0088041B">
        <w:t xml:space="preserve"> chooses to remove the abuser</w:t>
      </w:r>
      <w:r>
        <w:t xml:space="preserve"> or perpetrator</w:t>
      </w:r>
      <w:r w:rsidRPr="0088041B">
        <w:t xml:space="preserve">, </w:t>
      </w:r>
      <w:r>
        <w:t xml:space="preserve">HP </w:t>
      </w:r>
      <w:r w:rsidRPr="0088041B">
        <w:t>may not take away the rights of eligible tenants to the unit or otherwise punish the remaining tenants.  If the evicted</w:t>
      </w:r>
      <w:r>
        <w:t xml:space="preserve"> abuser or perpetrator</w:t>
      </w:r>
      <w:r w:rsidRPr="0088041B">
        <w:t xml:space="preserve"> was the sole tenant to have established eligibility for assistance under the program, </w:t>
      </w:r>
      <w:r>
        <w:t xml:space="preserve">HP must </w:t>
      </w:r>
      <w:r w:rsidRPr="0088041B">
        <w:t>allow</w:t>
      </w:r>
      <w:r>
        <w:t xml:space="preserve"> </w:t>
      </w:r>
      <w:r w:rsidRPr="0088041B">
        <w:t xml:space="preserve">the tenant </w:t>
      </w:r>
      <w:r>
        <w:t>who</w:t>
      </w:r>
      <w:r w:rsidRPr="0088041B">
        <w:t xml:space="preserve"> is or has been a victim and other household members to remain in the unit for a period of time, in order to establish eligibility under the program</w:t>
      </w:r>
      <w:r>
        <w:t xml:space="preserve"> or under another HUD housing program covered by VAWA,</w:t>
      </w:r>
      <w:r w:rsidRPr="0088041B">
        <w:t xml:space="preserve"> or</w:t>
      </w:r>
      <w:r>
        <w:t>,</w:t>
      </w:r>
      <w:r w:rsidRPr="0088041B">
        <w:t xml:space="preserve"> find alternative housing.  </w:t>
      </w:r>
    </w:p>
    <w:p w14:paraId="7CE155DF" w14:textId="77777777" w:rsidR="00D87E26" w:rsidRPr="0088041B" w:rsidRDefault="00D87E26" w:rsidP="00D87E26">
      <w:pPr>
        <w:spacing w:before="120" w:line="480" w:lineRule="auto"/>
      </w:pPr>
      <w:r w:rsidRPr="0088041B">
        <w:lastRenderedPageBreak/>
        <w:t>In removing the abuser</w:t>
      </w:r>
      <w:r>
        <w:t xml:space="preserve"> or perpetrator</w:t>
      </w:r>
      <w:r w:rsidRPr="0088041B">
        <w:t xml:space="preserve"> from the household, </w:t>
      </w:r>
      <w:r>
        <w:t xml:space="preserve">HP </w:t>
      </w:r>
      <w:r w:rsidRPr="0088041B">
        <w:t xml:space="preserve">must follow Federal, State, and local eviction procedures. </w:t>
      </w:r>
      <w:r>
        <w:t xml:space="preserve"> </w:t>
      </w:r>
      <w:r w:rsidRPr="0088041B">
        <w:t xml:space="preserve">In order to divide a lease, </w:t>
      </w:r>
      <w:r>
        <w:t xml:space="preserve">HP </w:t>
      </w:r>
      <w:r w:rsidRPr="0088041B">
        <w:t>may</w:t>
      </w:r>
      <w:r>
        <w:t>, but is not required to,</w:t>
      </w:r>
      <w:r w:rsidRPr="0088041B">
        <w:t xml:space="preserve"> ask you </w:t>
      </w:r>
      <w:r>
        <w:t xml:space="preserve">for documentation or certification of the </w:t>
      </w:r>
      <w:r w:rsidRPr="0088041B">
        <w:t>incidences of domestic violence</w:t>
      </w:r>
      <w:r w:rsidRPr="0088041B">
        <w:rPr>
          <w:rFonts w:eastAsiaTheme="minorHAnsi"/>
        </w:rPr>
        <w:t>, dating violence, sexual assault, or stalking</w:t>
      </w:r>
      <w:r w:rsidRPr="0088041B">
        <w:t>.</w:t>
      </w:r>
    </w:p>
    <w:p w14:paraId="6BA8586D" w14:textId="77777777" w:rsidR="00D87E26" w:rsidRPr="0088041B" w:rsidRDefault="00D87E26" w:rsidP="00D87E26">
      <w:pPr>
        <w:spacing w:before="360" w:line="480" w:lineRule="auto"/>
        <w:rPr>
          <w:b/>
        </w:rPr>
      </w:pPr>
      <w:r w:rsidRPr="0088041B">
        <w:rPr>
          <w:b/>
        </w:rPr>
        <w:t>Moving to Another Unit</w:t>
      </w:r>
    </w:p>
    <w:p w14:paraId="345536B9" w14:textId="77777777" w:rsidR="00D87E26" w:rsidRDefault="00D87E26" w:rsidP="00D87E26">
      <w:pPr>
        <w:spacing w:line="480" w:lineRule="auto"/>
      </w:pPr>
      <w:r w:rsidRPr="0088041B">
        <w:t xml:space="preserve">Upon your request, </w:t>
      </w:r>
      <w:r>
        <w:t xml:space="preserve">HP </w:t>
      </w:r>
      <w:r w:rsidRPr="0088041B">
        <w:t>may permit you to move to another unit, subject to the availability of other units, and still keep your assistance.</w:t>
      </w:r>
      <w:r>
        <w:t xml:space="preserve">  </w:t>
      </w:r>
      <w:r w:rsidRPr="0088041B">
        <w:t xml:space="preserve">In order to approve a request, </w:t>
      </w:r>
      <w:r>
        <w:t xml:space="preserve">HP </w:t>
      </w:r>
      <w:r w:rsidRPr="0088041B">
        <w:t xml:space="preserve">may ask you to provide </w:t>
      </w:r>
      <w:r>
        <w:t xml:space="preserve">documentation </w:t>
      </w:r>
      <w:r w:rsidRPr="0088041B">
        <w:t xml:space="preserve">that you are </w:t>
      </w:r>
      <w:r>
        <w:t xml:space="preserve">requesting to move </w:t>
      </w:r>
      <w:r w:rsidRPr="0088041B">
        <w:t>because of</w:t>
      </w:r>
      <w:r w:rsidR="00C71096">
        <w:t xml:space="preserve"> an</w:t>
      </w:r>
      <w:r w:rsidRPr="0088041B">
        <w:t xml:space="preserve"> incidence of domestic violence</w:t>
      </w:r>
      <w:r w:rsidRPr="0088041B">
        <w:rPr>
          <w:rFonts w:eastAsiaTheme="minorHAnsi"/>
        </w:rPr>
        <w:t>, dating violence, sexual assault, or stalking</w:t>
      </w:r>
      <w:r w:rsidRPr="0088041B">
        <w:t>.</w:t>
      </w:r>
      <w:r w:rsidRPr="00640060">
        <w:t xml:space="preserve"> </w:t>
      </w:r>
      <w:r>
        <w:t xml:space="preserve"> </w:t>
      </w:r>
      <w:r w:rsidRPr="00640060">
        <w:t xml:space="preserve">If the request is a request for emergency transfer, the </w:t>
      </w:r>
      <w:r>
        <w:t>housing provider may ask you to submit a written request or fill out a form where you certify that you meet the criteria for an emergency transfer un</w:t>
      </w:r>
      <w:r w:rsidR="0057336C">
        <w:t>der VAWA.  The criteria are</w:t>
      </w:r>
      <w:r>
        <w:t>:</w:t>
      </w:r>
    </w:p>
    <w:p w14:paraId="44212B0D" w14:textId="77777777" w:rsidR="00D87E26" w:rsidRPr="007F512F" w:rsidRDefault="00D87E26" w:rsidP="00573A75">
      <w:pPr>
        <w:pStyle w:val="CommentText"/>
        <w:tabs>
          <w:tab w:val="left" w:pos="9360"/>
        </w:tabs>
        <w:spacing w:line="480" w:lineRule="auto"/>
        <w:ind w:left="720" w:right="720"/>
        <w:jc w:val="both"/>
        <w:rPr>
          <w:bCs/>
          <w:sz w:val="24"/>
          <w:szCs w:val="24"/>
        </w:rPr>
      </w:pPr>
      <w:r w:rsidRPr="007F512F">
        <w:rPr>
          <w:b/>
          <w:bCs/>
          <w:sz w:val="24"/>
          <w:szCs w:val="24"/>
        </w:rPr>
        <w:t>(1)</w:t>
      </w:r>
      <w:r w:rsidRPr="007F512F">
        <w:rPr>
          <w:bCs/>
          <w:sz w:val="24"/>
          <w:szCs w:val="24"/>
        </w:rPr>
        <w:t xml:space="preserve"> </w:t>
      </w:r>
      <w:r w:rsidRPr="007F512F">
        <w:rPr>
          <w:b/>
          <w:bCs/>
          <w:sz w:val="24"/>
          <w:szCs w:val="24"/>
        </w:rPr>
        <w:t xml:space="preserve">You are a victim of domestic violence, dating violence, sexual assault, or stalking.  </w:t>
      </w:r>
      <w:r w:rsidRPr="007F512F">
        <w:rPr>
          <w:bCs/>
          <w:sz w:val="24"/>
          <w:szCs w:val="24"/>
        </w:rPr>
        <w:t>If your housing provider does not already have documentation that you are a victim of domestic violence, dating violence, sexual assault, or stalking, your housing provider may ask you for such documentation, as described in the documentation section below.</w:t>
      </w:r>
    </w:p>
    <w:p w14:paraId="477D7561" w14:textId="77777777" w:rsidR="00D87E26" w:rsidRPr="007F512F" w:rsidRDefault="00D87E26" w:rsidP="00D87E26">
      <w:pPr>
        <w:pStyle w:val="CommentText"/>
        <w:tabs>
          <w:tab w:val="left" w:pos="9360"/>
        </w:tabs>
        <w:spacing w:line="480" w:lineRule="auto"/>
        <w:ind w:left="720" w:right="720"/>
        <w:jc w:val="both"/>
        <w:rPr>
          <w:bCs/>
          <w:sz w:val="24"/>
          <w:szCs w:val="24"/>
        </w:rPr>
      </w:pPr>
      <w:r w:rsidRPr="007F512F">
        <w:rPr>
          <w:b/>
          <w:bCs/>
          <w:sz w:val="24"/>
          <w:szCs w:val="24"/>
        </w:rPr>
        <w:t>(2)</w:t>
      </w:r>
      <w:r w:rsidRPr="007F512F">
        <w:rPr>
          <w:bCs/>
          <w:sz w:val="24"/>
          <w:szCs w:val="24"/>
        </w:rPr>
        <w:t xml:space="preserve"> </w:t>
      </w:r>
      <w:r w:rsidRPr="007F512F">
        <w:rPr>
          <w:b/>
          <w:bCs/>
          <w:sz w:val="24"/>
          <w:szCs w:val="24"/>
        </w:rPr>
        <w:t xml:space="preserve">You expressly request the emergency transfer. </w:t>
      </w:r>
      <w:r>
        <w:rPr>
          <w:b/>
          <w:bCs/>
          <w:sz w:val="24"/>
          <w:szCs w:val="24"/>
        </w:rPr>
        <w:t xml:space="preserve"> </w:t>
      </w:r>
      <w:r w:rsidRPr="007F512F">
        <w:rPr>
          <w:bCs/>
          <w:sz w:val="24"/>
          <w:szCs w:val="24"/>
        </w:rPr>
        <w:t xml:space="preserve">Your housing provider may choose to require that you submit a form, or may accept another written or oral request.  </w:t>
      </w:r>
    </w:p>
    <w:p w14:paraId="330CD40B" w14:textId="77777777" w:rsidR="00D87E26" w:rsidRPr="007F512F" w:rsidRDefault="00D87E26" w:rsidP="00573A75">
      <w:pPr>
        <w:pStyle w:val="CommentText"/>
        <w:tabs>
          <w:tab w:val="left" w:pos="9360"/>
        </w:tabs>
        <w:spacing w:line="480" w:lineRule="auto"/>
        <w:ind w:left="720" w:right="720"/>
        <w:jc w:val="both"/>
        <w:rPr>
          <w:b/>
          <w:bCs/>
          <w:sz w:val="24"/>
          <w:szCs w:val="24"/>
        </w:rPr>
      </w:pPr>
      <w:r w:rsidRPr="007F512F">
        <w:rPr>
          <w:b/>
          <w:bCs/>
          <w:sz w:val="24"/>
          <w:szCs w:val="24"/>
        </w:rPr>
        <w:t>(3)</w:t>
      </w:r>
      <w:r w:rsidRPr="007F512F">
        <w:rPr>
          <w:bCs/>
          <w:sz w:val="24"/>
          <w:szCs w:val="24"/>
        </w:rPr>
        <w:t xml:space="preserve"> </w:t>
      </w:r>
      <w:r w:rsidRPr="007F512F">
        <w:rPr>
          <w:b/>
          <w:bCs/>
          <w:sz w:val="24"/>
          <w:szCs w:val="24"/>
        </w:rPr>
        <w:t xml:space="preserve">You reasonably believe you are threatened with imminent harm from further violence if you remain in your current unit.  </w:t>
      </w:r>
      <w:r w:rsidRPr="007F512F">
        <w:rPr>
          <w:bCs/>
          <w:sz w:val="24"/>
          <w:szCs w:val="24"/>
        </w:rPr>
        <w:t xml:space="preserve">This means you have a reason to fear that if you do not receive a transfer you would suffer violence in the very near future.  </w:t>
      </w:r>
    </w:p>
    <w:p w14:paraId="0E2F809E" w14:textId="77777777" w:rsidR="00D87E26" w:rsidRPr="007F512F" w:rsidRDefault="00D87E26" w:rsidP="00573A75">
      <w:pPr>
        <w:pStyle w:val="CommentText"/>
        <w:tabs>
          <w:tab w:val="left" w:pos="9360"/>
        </w:tabs>
        <w:spacing w:line="480" w:lineRule="auto"/>
        <w:ind w:left="720" w:right="720"/>
        <w:jc w:val="both"/>
        <w:rPr>
          <w:b/>
          <w:bCs/>
          <w:sz w:val="24"/>
          <w:szCs w:val="24"/>
        </w:rPr>
      </w:pPr>
      <w:r w:rsidRPr="007F512F">
        <w:rPr>
          <w:b/>
          <w:bCs/>
          <w:sz w:val="24"/>
          <w:szCs w:val="24"/>
        </w:rPr>
        <w:lastRenderedPageBreak/>
        <w:t>OR</w:t>
      </w:r>
    </w:p>
    <w:p w14:paraId="4F65DFF9" w14:textId="77777777" w:rsidR="00D87E26" w:rsidRDefault="00D87E26" w:rsidP="00573A75">
      <w:pPr>
        <w:pStyle w:val="CommentText"/>
        <w:tabs>
          <w:tab w:val="left" w:pos="9360"/>
        </w:tabs>
        <w:spacing w:line="480" w:lineRule="auto"/>
        <w:ind w:left="720" w:right="720"/>
        <w:jc w:val="both"/>
        <w:rPr>
          <w:bCs/>
          <w:sz w:val="24"/>
          <w:szCs w:val="24"/>
        </w:rPr>
      </w:pPr>
      <w:r w:rsidRPr="007F512F">
        <w:rPr>
          <w:b/>
          <w:bCs/>
          <w:sz w:val="24"/>
          <w:szCs w:val="24"/>
        </w:rPr>
        <w:t>You are a victim of sexual assault and the assault occurred on the premises during the 90-</w:t>
      </w:r>
      <w:r>
        <w:rPr>
          <w:b/>
          <w:bCs/>
          <w:sz w:val="24"/>
          <w:szCs w:val="24"/>
        </w:rPr>
        <w:t>calendar-</w:t>
      </w:r>
      <w:r w:rsidRPr="007F512F">
        <w:rPr>
          <w:b/>
          <w:bCs/>
          <w:sz w:val="24"/>
          <w:szCs w:val="24"/>
        </w:rPr>
        <w:t xml:space="preserve">day period before you request a transfer.  </w:t>
      </w:r>
      <w:r w:rsidRPr="007F512F">
        <w:rPr>
          <w:bCs/>
          <w:sz w:val="24"/>
          <w:szCs w:val="24"/>
        </w:rPr>
        <w:t>If you are a victim of sexual assault, then in addition to qualifying for an emergency transfer because you reasonably believe you are threatened with imminent harm from further violence if you remain in your unit, you may qualify for an emergency transfer if the sexual assault occurred on the premises of the property from which you are seeking your transfer, and that assault happened within the 90-</w:t>
      </w:r>
      <w:r>
        <w:rPr>
          <w:bCs/>
          <w:sz w:val="24"/>
          <w:szCs w:val="24"/>
        </w:rPr>
        <w:t>calendar-</w:t>
      </w:r>
      <w:r w:rsidRPr="007F512F">
        <w:rPr>
          <w:bCs/>
          <w:sz w:val="24"/>
          <w:szCs w:val="24"/>
        </w:rPr>
        <w:t xml:space="preserve">day period before you expressly request the transfer.     </w:t>
      </w:r>
    </w:p>
    <w:p w14:paraId="124E449A" w14:textId="77777777" w:rsidR="00573A75" w:rsidRPr="00573A75" w:rsidRDefault="00573A75" w:rsidP="00573A75">
      <w:pPr>
        <w:pStyle w:val="CommentText"/>
        <w:tabs>
          <w:tab w:val="left" w:pos="9360"/>
        </w:tabs>
        <w:spacing w:line="480" w:lineRule="auto"/>
        <w:ind w:left="720" w:right="720"/>
        <w:jc w:val="both"/>
        <w:rPr>
          <w:bCs/>
          <w:sz w:val="24"/>
          <w:szCs w:val="24"/>
        </w:rPr>
      </w:pPr>
    </w:p>
    <w:p w14:paraId="5FAA860F" w14:textId="77777777" w:rsidR="00D87E26" w:rsidRDefault="00D87E26" w:rsidP="00D87E26">
      <w:pPr>
        <w:spacing w:line="480" w:lineRule="auto"/>
      </w:pPr>
      <w:r>
        <w:t>HP will keep confidential requests for emergency transfers by victims of domestic violence, dating violence, sexual assault, or stalking, and the location of any move by such victims and their families.</w:t>
      </w:r>
    </w:p>
    <w:p w14:paraId="2BE5DD8B" w14:textId="77777777" w:rsidR="00D87E26" w:rsidRPr="0088041B" w:rsidRDefault="00D87E26" w:rsidP="00D87E26">
      <w:pPr>
        <w:spacing w:line="480" w:lineRule="auto"/>
      </w:pPr>
      <w:r>
        <w:t>HP’s emergency transfer plan provides further information on emergency transfers, and HP must make a copy of its emergency transfer plan available to you if you ask to see it.</w:t>
      </w:r>
    </w:p>
    <w:p w14:paraId="2C70ED25" w14:textId="77777777" w:rsidR="00D87E26" w:rsidRPr="0088041B" w:rsidRDefault="00D87E26" w:rsidP="00D87E26">
      <w:pPr>
        <w:spacing w:before="240" w:line="480" w:lineRule="auto"/>
        <w:rPr>
          <w:b/>
        </w:rPr>
      </w:pPr>
      <w:r w:rsidRPr="0088041B">
        <w:rPr>
          <w:b/>
        </w:rPr>
        <w:t>Documenting You Are or Have Been a Victim of Domestic Violence, Dating Violence, Sexual Assault or Stalking</w:t>
      </w:r>
    </w:p>
    <w:p w14:paraId="03468182" w14:textId="77777777" w:rsidR="00D87E26" w:rsidRPr="0088041B" w:rsidRDefault="00D87E26" w:rsidP="00D87E26">
      <w:pPr>
        <w:spacing w:line="480" w:lineRule="auto"/>
      </w:pPr>
      <w:r>
        <w:t>HP</w:t>
      </w:r>
      <w:r w:rsidRPr="0088041B">
        <w:t xml:space="preserve"> can</w:t>
      </w:r>
      <w:r>
        <w:t>, but is not required to,</w:t>
      </w:r>
      <w:r w:rsidRPr="0088041B">
        <w:t xml:space="preserve"> ask you to provide documentation to “certify” that you are or have been a victim of domestic violence, dating violence, sexual assault, or stalking. </w:t>
      </w:r>
      <w:r>
        <w:t xml:space="preserve"> </w:t>
      </w:r>
      <w:r w:rsidRPr="0088041B">
        <w:t xml:space="preserve">Such request from </w:t>
      </w:r>
      <w:r>
        <w:t xml:space="preserve">HP </w:t>
      </w:r>
      <w:r w:rsidRPr="0088041B">
        <w:t xml:space="preserve">must be in writing, and </w:t>
      </w:r>
      <w:r>
        <w:t xml:space="preserve">HP </w:t>
      </w:r>
      <w:r w:rsidRPr="0088041B">
        <w:t xml:space="preserve">must give you at least 14 business days (Saturdays, Sundays, and Federal holidays do not count) </w:t>
      </w:r>
      <w:r>
        <w:t xml:space="preserve">from the day you receive the request </w:t>
      </w:r>
      <w:r w:rsidRPr="0088041B">
        <w:t xml:space="preserve">to provide the documentation. </w:t>
      </w:r>
      <w:r>
        <w:t xml:space="preserve"> HP </w:t>
      </w:r>
      <w:r w:rsidRPr="0088041B">
        <w:t>may</w:t>
      </w:r>
      <w:r>
        <w:t>, but does not have to,</w:t>
      </w:r>
      <w:r w:rsidRPr="0088041B">
        <w:t xml:space="preserve"> extend the deadline for the submission of </w:t>
      </w:r>
      <w:r>
        <w:t>documentation</w:t>
      </w:r>
      <w:r w:rsidR="0051380E">
        <w:t xml:space="preserve"> </w:t>
      </w:r>
      <w:r w:rsidRPr="0088041B">
        <w:t>upon your request</w:t>
      </w:r>
      <w:r>
        <w:t>.</w:t>
      </w:r>
    </w:p>
    <w:p w14:paraId="42E2FC44" w14:textId="77777777" w:rsidR="00D87E26" w:rsidRDefault="00D87E26" w:rsidP="00D87E26">
      <w:pPr>
        <w:spacing w:line="480" w:lineRule="auto"/>
      </w:pPr>
      <w:r w:rsidRPr="0088041B">
        <w:lastRenderedPageBreak/>
        <w:t xml:space="preserve">You can provide </w:t>
      </w:r>
      <w:r w:rsidRPr="00F074AB">
        <w:t>one</w:t>
      </w:r>
      <w:r w:rsidRPr="0088041B">
        <w:t xml:space="preserve"> of the following to </w:t>
      </w:r>
      <w:r>
        <w:t xml:space="preserve">HP </w:t>
      </w:r>
      <w:r w:rsidRPr="0088041B">
        <w:t>as documentation</w:t>
      </w:r>
      <w:r>
        <w:t xml:space="preserve">.  </w:t>
      </w:r>
      <w:r w:rsidR="00F479DA">
        <w:t>I</w:t>
      </w:r>
      <w:r>
        <w:t>t is your choice which of the following to submit if HP asks you to provide documentation that you are or have been a victim of domestic violence, dating violence, sexual assault, or stalking.</w:t>
      </w:r>
    </w:p>
    <w:p w14:paraId="18F4A4B5"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 xml:space="preserve">A complete HUD-approved certification form given to you by HP with this notice, that documents an incident of domestic violence, dating violence, sexual assault, or stalking. The form will ask for your name, the date, time, and location of the incident of domestic violence, dating violence, sexual assault, or stalking, and a description of the incident.  The certification form provides for including the name of the abuser or perpetrator if the name of the abuser or perpetrator is known and is safe to provide. </w:t>
      </w:r>
    </w:p>
    <w:p w14:paraId="7C5F82BA"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 xml:space="preserve">A record of a Federal, State, tribal, territorial, or local law enforcement agency, court, or administrative agency that documents the incident of domestic violence, dating violence, sexual assault, or stalking.  Examples of such records include police reports, protective orders, and restraining orders, among others. </w:t>
      </w:r>
    </w:p>
    <w:p w14:paraId="772704A4"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A statement, which you must sign, along with the signature of an employee, agent, or volunteer of a victim service provider, an attorney, a medical professional or a mental health professional (collectively, “professional”) from whom you sought assistance in addressing domestic violence, dating violence, sexual assault, or stalking, or the effects of abuse, and with the professional selected by you attesting under penalty of perjury that he or she believes that the incident or incidents of domestic violence, dating violence, sexual assault, or stalking are grounds for protection.</w:t>
      </w:r>
    </w:p>
    <w:p w14:paraId="2EE9F726"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 xml:space="preserve">Any other statement or evidence that HP has agreed to accept. </w:t>
      </w:r>
    </w:p>
    <w:p w14:paraId="60BB321D" w14:textId="77777777" w:rsidR="00D87E26" w:rsidRDefault="00D87E26" w:rsidP="00D87E26">
      <w:pPr>
        <w:spacing w:before="240" w:line="480" w:lineRule="auto"/>
      </w:pPr>
      <w:r w:rsidRPr="0088041B">
        <w:t xml:space="preserve">If you fail or refuse to provide one of these documents within the 14 business days, </w:t>
      </w:r>
      <w:r>
        <w:t xml:space="preserve">HP </w:t>
      </w:r>
      <w:r w:rsidRPr="0088041B">
        <w:t>does not have to provide you with the protections contained in this notice.</w:t>
      </w:r>
      <w:r>
        <w:t xml:space="preserve"> </w:t>
      </w:r>
    </w:p>
    <w:p w14:paraId="087E5D0D" w14:textId="77777777" w:rsidR="00D87E26" w:rsidRDefault="00D87E26" w:rsidP="00D87E26">
      <w:pPr>
        <w:spacing w:before="240" w:line="480" w:lineRule="auto"/>
      </w:pPr>
      <w:r w:rsidRPr="0088041B">
        <w:lastRenderedPageBreak/>
        <w:t xml:space="preserve">If </w:t>
      </w:r>
      <w:r>
        <w:t xml:space="preserve">HP </w:t>
      </w:r>
      <w:r w:rsidRPr="0088041B">
        <w:t>receives conflicting evidence that an incident of domestic violence, dating violence, sexual assault</w:t>
      </w:r>
      <w:r>
        <w:t>,</w:t>
      </w:r>
      <w:r w:rsidRPr="0088041B">
        <w:t xml:space="preserve"> or stalking has been committed (such as certification forms from two or more members of a household each claiming to be a victim and naming one or more of the other petitioning household members as the abuser</w:t>
      </w:r>
      <w:r>
        <w:t xml:space="preserve"> or perpetrator</w:t>
      </w:r>
      <w:r w:rsidRPr="0088041B">
        <w:t>),</w:t>
      </w:r>
      <w:r>
        <w:t xml:space="preserve"> HP</w:t>
      </w:r>
      <w:r w:rsidRPr="008A1309">
        <w:t xml:space="preserve"> </w:t>
      </w:r>
      <w:r w:rsidRPr="0088041B">
        <w:t>has the right to request that you provide third-party documentation</w:t>
      </w:r>
      <w:r w:rsidR="007D03F4">
        <w:t xml:space="preserve"> within thirty 30 calendar days </w:t>
      </w:r>
      <w:r w:rsidRPr="0088041B">
        <w:t>in</w:t>
      </w:r>
      <w:r>
        <w:t xml:space="preserve"> order to resolve the conflict.  </w:t>
      </w:r>
      <w:r w:rsidRPr="0088041B">
        <w:t>If you fail or refuse to provide third-party documentation</w:t>
      </w:r>
      <w:r>
        <w:t xml:space="preserve"> where there is conflicting evidence</w:t>
      </w:r>
      <w:r w:rsidRPr="0088041B">
        <w:t xml:space="preserve">, </w:t>
      </w:r>
      <w:r>
        <w:t xml:space="preserve">HP </w:t>
      </w:r>
      <w:r w:rsidRPr="0088041B">
        <w:t>does not have to provide you with the protections contained in this notice.</w:t>
      </w:r>
    </w:p>
    <w:p w14:paraId="72C47F61" w14:textId="77777777" w:rsidR="00D87E26" w:rsidRPr="0088041B" w:rsidRDefault="00D87E26" w:rsidP="00D87E26">
      <w:pPr>
        <w:spacing w:before="240" w:line="480" w:lineRule="auto"/>
        <w:rPr>
          <w:b/>
        </w:rPr>
      </w:pPr>
      <w:r w:rsidRPr="0088041B">
        <w:rPr>
          <w:b/>
        </w:rPr>
        <w:t>Confidentiality</w:t>
      </w:r>
    </w:p>
    <w:p w14:paraId="7757AD43" w14:textId="77777777" w:rsidR="00D87E26" w:rsidRDefault="00D87E26" w:rsidP="00D87E26">
      <w:pPr>
        <w:autoSpaceDE w:val="0"/>
        <w:autoSpaceDN w:val="0"/>
        <w:adjustRightInd w:val="0"/>
        <w:spacing w:line="480" w:lineRule="auto"/>
      </w:pPr>
      <w:r>
        <w:t>HP</w:t>
      </w:r>
      <w:r w:rsidRPr="008A1309">
        <w:t xml:space="preserve"> </w:t>
      </w:r>
      <w:r w:rsidRPr="0088041B">
        <w:t xml:space="preserve">must keep confidential any information you provide related to the exercise of your rights under VAWA, including the fact that you are exercising your rights under VAWA. </w:t>
      </w:r>
      <w:r>
        <w:t xml:space="preserve"> </w:t>
      </w:r>
    </w:p>
    <w:p w14:paraId="799EDB72" w14:textId="77777777" w:rsidR="00D87E26" w:rsidRDefault="00D87E26" w:rsidP="00D87E26">
      <w:pPr>
        <w:autoSpaceDE w:val="0"/>
        <w:autoSpaceDN w:val="0"/>
        <w:adjustRightInd w:val="0"/>
        <w:spacing w:before="240" w:line="480" w:lineRule="auto"/>
        <w:rPr>
          <w:rFonts w:eastAsiaTheme="minorHAnsi"/>
        </w:rPr>
      </w:pPr>
      <w:r>
        <w:t xml:space="preserve">HP </w:t>
      </w:r>
      <w:r w:rsidRPr="0088041B">
        <w:rPr>
          <w:rFonts w:eastAsiaTheme="minorHAnsi"/>
        </w:rPr>
        <w:t xml:space="preserve">must not allow any individual administering assistance </w:t>
      </w:r>
      <w:r>
        <w:rPr>
          <w:rFonts w:eastAsiaTheme="minorHAnsi"/>
        </w:rPr>
        <w:t xml:space="preserve">or other services </w:t>
      </w:r>
      <w:r w:rsidRPr="0088041B">
        <w:rPr>
          <w:rFonts w:eastAsiaTheme="minorHAnsi"/>
        </w:rPr>
        <w:t>on behalf of</w:t>
      </w:r>
      <w:r>
        <w:rPr>
          <w:rFonts w:eastAsiaTheme="minorHAnsi"/>
        </w:rPr>
        <w:t xml:space="preserve"> HP </w:t>
      </w:r>
      <w:r w:rsidRPr="0088041B">
        <w:rPr>
          <w:rFonts w:eastAsiaTheme="minorHAnsi"/>
        </w:rPr>
        <w:t>(</w:t>
      </w:r>
      <w:r>
        <w:rPr>
          <w:rFonts w:eastAsiaTheme="minorHAnsi"/>
        </w:rPr>
        <w:t>for example,</w:t>
      </w:r>
      <w:r w:rsidRPr="0088041B">
        <w:rPr>
          <w:rFonts w:eastAsiaTheme="minorHAnsi"/>
        </w:rPr>
        <w:t xml:space="preserve"> employees and contractors) to have access to confidential information unless for reasons that specifically call for these individuals to have access to this information</w:t>
      </w:r>
      <w:r>
        <w:rPr>
          <w:rFonts w:eastAsiaTheme="minorHAnsi"/>
        </w:rPr>
        <w:t xml:space="preserve"> under applicable Federal, State, or local law</w:t>
      </w:r>
      <w:r w:rsidRPr="0088041B">
        <w:rPr>
          <w:rFonts w:eastAsiaTheme="minorHAnsi"/>
        </w:rPr>
        <w:t xml:space="preserve">. </w:t>
      </w:r>
    </w:p>
    <w:p w14:paraId="5E55AB35" w14:textId="77777777" w:rsidR="00D87E26" w:rsidRDefault="00D87E26" w:rsidP="00D87E26">
      <w:pPr>
        <w:autoSpaceDE w:val="0"/>
        <w:autoSpaceDN w:val="0"/>
        <w:adjustRightInd w:val="0"/>
        <w:spacing w:before="240" w:line="480" w:lineRule="auto"/>
      </w:pPr>
      <w:r>
        <w:rPr>
          <w:rFonts w:eastAsiaTheme="minorHAnsi"/>
        </w:rPr>
        <w:t xml:space="preserve">HP </w:t>
      </w:r>
      <w:r w:rsidRPr="0088041B">
        <w:rPr>
          <w:rFonts w:eastAsiaTheme="minorHAnsi"/>
        </w:rPr>
        <w:t>must</w:t>
      </w:r>
      <w:r w:rsidRPr="0088041B">
        <w:t xml:space="preserve"> not enter your information into any shared database or disclos</w:t>
      </w:r>
      <w:r>
        <w:t>e</w:t>
      </w:r>
      <w:r w:rsidRPr="0088041B">
        <w:t xml:space="preserve"> your information to any other entity or individual.  </w:t>
      </w:r>
      <w:r>
        <w:t>HP</w:t>
      </w:r>
      <w:r w:rsidRPr="0088041B">
        <w:t>, however, may disclose the information provided if:</w:t>
      </w:r>
    </w:p>
    <w:p w14:paraId="179607C4"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You give written permission to HP to release the information</w:t>
      </w:r>
      <w:r w:rsidR="00985B65" w:rsidRPr="004E65D3">
        <w:t xml:space="preserve"> on a time limited basis</w:t>
      </w:r>
      <w:r w:rsidR="00D87E26" w:rsidRPr="004E65D3">
        <w:t>.</w:t>
      </w:r>
    </w:p>
    <w:p w14:paraId="71B4B92D"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HP needs to use the information in an eviction or termination proceeding, such as to evict your abuser or perpetrator or terminate your abuser or perpetrator from assistance under this program.</w:t>
      </w:r>
    </w:p>
    <w:p w14:paraId="3D30DE6C"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A law requires HP or your landlord to release the information.</w:t>
      </w:r>
    </w:p>
    <w:p w14:paraId="16D19E71" w14:textId="77777777" w:rsidR="00D87E26" w:rsidRDefault="00D87E26" w:rsidP="00D87E26">
      <w:pPr>
        <w:spacing w:before="120" w:line="480" w:lineRule="auto"/>
      </w:pPr>
      <w:r w:rsidRPr="0088041B">
        <w:lastRenderedPageBreak/>
        <w:t>VAWA does not limit</w:t>
      </w:r>
      <w:r>
        <w:t xml:space="preserve"> HP</w:t>
      </w:r>
      <w:r w:rsidRPr="0088041B">
        <w:t>’s duty to honor court orders about access to or control of the property. This includes orders issued to protect a victim and orders dividing property among household members in cases where a family breaks up.</w:t>
      </w:r>
    </w:p>
    <w:p w14:paraId="02B81A4A" w14:textId="77777777" w:rsidR="00D87E26" w:rsidRPr="0088041B" w:rsidRDefault="00D87E26" w:rsidP="00D87E26">
      <w:pPr>
        <w:spacing w:before="240" w:line="480" w:lineRule="auto"/>
        <w:rPr>
          <w:b/>
        </w:rPr>
      </w:pPr>
      <w:r w:rsidRPr="0088041B">
        <w:rPr>
          <w:b/>
        </w:rPr>
        <w:t>Reasons a Tenant</w:t>
      </w:r>
      <w:r>
        <w:rPr>
          <w:b/>
        </w:rPr>
        <w:t xml:space="preserve"> Eligible for Occupancy Rights u</w:t>
      </w:r>
      <w:r w:rsidRPr="0088041B">
        <w:rPr>
          <w:b/>
        </w:rPr>
        <w:t xml:space="preserve">nder VAWA </w:t>
      </w:r>
      <w:r>
        <w:rPr>
          <w:b/>
        </w:rPr>
        <w:t>M</w:t>
      </w:r>
      <w:r w:rsidRPr="0088041B">
        <w:rPr>
          <w:b/>
        </w:rPr>
        <w:t xml:space="preserve">ay </w:t>
      </w:r>
      <w:r>
        <w:rPr>
          <w:b/>
        </w:rPr>
        <w:t>B</w:t>
      </w:r>
      <w:r w:rsidRPr="0088041B">
        <w:rPr>
          <w:b/>
        </w:rPr>
        <w:t xml:space="preserve">e Evicted or Assistance </w:t>
      </w:r>
      <w:r>
        <w:rPr>
          <w:b/>
        </w:rPr>
        <w:t>M</w:t>
      </w:r>
      <w:r w:rsidRPr="0088041B">
        <w:rPr>
          <w:b/>
        </w:rPr>
        <w:t xml:space="preserve">ay </w:t>
      </w:r>
      <w:r>
        <w:rPr>
          <w:b/>
        </w:rPr>
        <w:t>B</w:t>
      </w:r>
      <w:r w:rsidRPr="0088041B">
        <w:rPr>
          <w:b/>
        </w:rPr>
        <w:t>e Terminated</w:t>
      </w:r>
    </w:p>
    <w:p w14:paraId="6BD53610" w14:textId="5FA698B4" w:rsidR="00D87E26" w:rsidRDefault="00D87E26" w:rsidP="00D87E26">
      <w:pPr>
        <w:spacing w:line="480" w:lineRule="auto"/>
      </w:pPr>
      <w:r w:rsidRPr="0088041B">
        <w:t xml:space="preserve">You can be evicted and your assistance can be terminated for serious or repeated lease violations that are not related to domestic violence, dating violence, sexual assault, or stalking committed against you.  However, </w:t>
      </w:r>
      <w:r>
        <w:t xml:space="preserve">HP </w:t>
      </w:r>
      <w:r w:rsidRPr="0088041B">
        <w:t>cannot hold tenant</w:t>
      </w:r>
      <w:r>
        <w:t>s who have been victims of domestic violence, dating violence, sexual assault, or stalking</w:t>
      </w:r>
      <w:r w:rsidRPr="0088041B">
        <w:t xml:space="preserve"> to a more demanding set of rules than it applies to tenants who</w:t>
      </w:r>
      <w:r>
        <w:t xml:space="preserve"> have not been victims of domestic violence, dating violence, sexual assault, or stalking.</w:t>
      </w:r>
      <w:r w:rsidRPr="0088041B">
        <w:t xml:space="preserve"> </w:t>
      </w:r>
      <w:r>
        <w:t xml:space="preserve">  </w:t>
      </w:r>
    </w:p>
    <w:p w14:paraId="6D87F1F5" w14:textId="77777777" w:rsidR="00D87E26" w:rsidRDefault="00D87E26" w:rsidP="00D87E26">
      <w:pPr>
        <w:spacing w:line="480" w:lineRule="auto"/>
      </w:pPr>
      <w:r>
        <w:t>The protections described in this notice might not apply, and you could be evicted and your assistance terminated, if HP can demonstrate that not evicting you or terminating your assistance would present a real physical danger that:</w:t>
      </w:r>
    </w:p>
    <w:p w14:paraId="135A3560" w14:textId="77777777" w:rsidR="00D87E26" w:rsidRDefault="00D87E26" w:rsidP="00D87E26">
      <w:pPr>
        <w:spacing w:line="480" w:lineRule="auto"/>
      </w:pPr>
      <w:r>
        <w:t xml:space="preserve">1)  Would occur within an immediate time frame, and </w:t>
      </w:r>
    </w:p>
    <w:p w14:paraId="06BE509C" w14:textId="77777777" w:rsidR="00D87E26" w:rsidRDefault="00D87E26" w:rsidP="00D87E26">
      <w:pPr>
        <w:spacing w:line="480" w:lineRule="auto"/>
      </w:pPr>
      <w:r>
        <w:t>2)  Could result in death or serious bodily harm to other tenants or those who work on the property.</w:t>
      </w:r>
    </w:p>
    <w:p w14:paraId="4E273502" w14:textId="77777777" w:rsidR="00D87E26" w:rsidRPr="0088041B" w:rsidRDefault="00D87E26" w:rsidP="00D87E26">
      <w:pPr>
        <w:spacing w:line="480" w:lineRule="auto"/>
      </w:pPr>
      <w:r>
        <w:t>If HP can demonstrate the above, HP should only terminate your assistance or evict you if there are no other actions that could be taken to reduce or eliminate the threat.</w:t>
      </w:r>
    </w:p>
    <w:p w14:paraId="51295A61" w14:textId="77777777" w:rsidR="00D87E26" w:rsidRPr="0088041B" w:rsidRDefault="00D87E26" w:rsidP="00D87E26">
      <w:pPr>
        <w:spacing w:before="240" w:line="480" w:lineRule="auto"/>
        <w:rPr>
          <w:b/>
        </w:rPr>
      </w:pPr>
      <w:r w:rsidRPr="0088041B">
        <w:rPr>
          <w:b/>
        </w:rPr>
        <w:t>Other Laws</w:t>
      </w:r>
    </w:p>
    <w:p w14:paraId="3A7D0E1C" w14:textId="77777777" w:rsidR="00573A75" w:rsidRDefault="00D87E26" w:rsidP="001835B3">
      <w:pPr>
        <w:spacing w:line="480" w:lineRule="auto"/>
      </w:pPr>
      <w:r w:rsidRPr="0088041B">
        <w:t>VAWA does not replace any Federal, State, or local law that provides greater protection for victims of domestic violence, dating violence, sexual assault, or stalking.</w:t>
      </w:r>
      <w:r>
        <w:t xml:space="preserve">  You may be entitled to </w:t>
      </w:r>
      <w:r>
        <w:lastRenderedPageBreak/>
        <w:t xml:space="preserve">additional housing protections for victims of domestic violence, dating violence, sexual assault, or stalking under other Federal laws, as well as under State and local laws.  </w:t>
      </w:r>
    </w:p>
    <w:p w14:paraId="6A931DF6" w14:textId="77777777" w:rsidR="00573A75" w:rsidRDefault="00573A75" w:rsidP="001835B3">
      <w:pPr>
        <w:pStyle w:val="NormalWeb"/>
        <w:shd w:val="clear" w:color="auto" w:fill="FFFFFF"/>
        <w:spacing w:before="0" w:beforeAutospacing="0" w:after="0" w:afterAutospacing="0"/>
        <w:rPr>
          <w:rFonts w:ascii="Calibri" w:hAnsi="Calibri" w:cs="Calibri"/>
          <w:color w:val="000000"/>
          <w:sz w:val="22"/>
          <w:szCs w:val="22"/>
        </w:rPr>
      </w:pPr>
      <w:r>
        <w:rPr>
          <w:b/>
          <w:bCs/>
          <w:color w:val="000000"/>
        </w:rPr>
        <w:t>Non-Compliance w</w:t>
      </w:r>
      <w:r w:rsidR="0069291F">
        <w:rPr>
          <w:b/>
          <w:bCs/>
          <w:color w:val="000000"/>
        </w:rPr>
        <w:t>ith The</w:t>
      </w:r>
      <w:r>
        <w:rPr>
          <w:b/>
          <w:bCs/>
          <w:color w:val="000000"/>
        </w:rPr>
        <w:t xml:space="preserve"> Requirements</w:t>
      </w:r>
      <w:r w:rsidR="0069291F">
        <w:rPr>
          <w:b/>
          <w:bCs/>
          <w:color w:val="000000"/>
        </w:rPr>
        <w:t xml:space="preserve"> of This Notice</w:t>
      </w:r>
    </w:p>
    <w:p w14:paraId="28F165BF" w14:textId="77777777" w:rsidR="00573A75" w:rsidRPr="00573A75" w:rsidRDefault="00573A75" w:rsidP="001835B3">
      <w:pPr>
        <w:pStyle w:val="NormalWeb"/>
        <w:shd w:val="clear" w:color="auto" w:fill="FFFFFF"/>
        <w:spacing w:before="0" w:beforeAutospacing="0" w:after="0" w:afterAutospacing="0" w:line="480" w:lineRule="auto"/>
        <w:rPr>
          <w:color w:val="000000"/>
        </w:rPr>
      </w:pPr>
      <w:r>
        <w:rPr>
          <w:color w:val="000000"/>
        </w:rPr>
        <w:t xml:space="preserve">You may report a covered housing provider’s violations of these rights and seek additional assistance, if needed, by contacting or filing a complaint with </w:t>
      </w:r>
      <w:r w:rsidRPr="00980A26">
        <w:rPr>
          <w:b/>
          <w:color w:val="000000"/>
        </w:rPr>
        <w:t xml:space="preserve">[insert contact information for any intermediary, if applicable] </w:t>
      </w:r>
      <w:r>
        <w:rPr>
          <w:color w:val="000000"/>
        </w:rPr>
        <w:t xml:space="preserve">or </w:t>
      </w:r>
      <w:r w:rsidRPr="00980A26">
        <w:rPr>
          <w:b/>
          <w:color w:val="000000"/>
        </w:rPr>
        <w:t>[insert HUD field office]</w:t>
      </w:r>
      <w:r w:rsidRPr="00980A26">
        <w:rPr>
          <w:color w:val="000000"/>
        </w:rPr>
        <w:t xml:space="preserve">. </w:t>
      </w:r>
    </w:p>
    <w:p w14:paraId="4FD92222" w14:textId="77777777" w:rsidR="00D87E26" w:rsidRPr="0088041B" w:rsidRDefault="00D87E26" w:rsidP="001835B3">
      <w:pPr>
        <w:spacing w:line="480" w:lineRule="auto"/>
        <w:rPr>
          <w:b/>
        </w:rPr>
      </w:pPr>
      <w:r w:rsidRPr="0088041B">
        <w:rPr>
          <w:b/>
        </w:rPr>
        <w:t>For Additional Information</w:t>
      </w:r>
    </w:p>
    <w:p w14:paraId="57FF52B5" w14:textId="77777777" w:rsidR="00D87E26" w:rsidRPr="007E06B2" w:rsidRDefault="00D87E26" w:rsidP="00D87E26">
      <w:pPr>
        <w:spacing w:line="480" w:lineRule="auto"/>
      </w:pPr>
      <w:r>
        <w:t xml:space="preserve">You may view a copy of HUD’s final VAWA rule at </w:t>
      </w:r>
      <w:r w:rsidRPr="008E5768">
        <w:rPr>
          <w:b/>
        </w:rPr>
        <w:t>[insert Federal Register link]</w:t>
      </w:r>
      <w:r w:rsidRPr="008E5768">
        <w:t>.</w:t>
      </w:r>
    </w:p>
    <w:p w14:paraId="7914DA38" w14:textId="77777777" w:rsidR="00D87E26" w:rsidRDefault="00D87E26" w:rsidP="00D87E26">
      <w:pPr>
        <w:spacing w:line="480" w:lineRule="auto"/>
      </w:pPr>
      <w:r>
        <w:t xml:space="preserve">Additionally, HP must make a copy of HUD’s VAWA regulations available to you if you ask to see them.  </w:t>
      </w:r>
    </w:p>
    <w:p w14:paraId="300488D6" w14:textId="77777777" w:rsidR="00985B65" w:rsidRDefault="00D87E26" w:rsidP="00D87E26">
      <w:pPr>
        <w:spacing w:line="480" w:lineRule="auto"/>
      </w:pPr>
      <w:r w:rsidRPr="0088041B">
        <w:t xml:space="preserve">For questions regarding VAWA, please contact </w:t>
      </w:r>
      <w:r w:rsidRPr="0088041B">
        <w:rPr>
          <w:b/>
        </w:rPr>
        <w:t>[</w:t>
      </w:r>
      <w:r w:rsidRPr="0088041B">
        <w:rPr>
          <w:b/>
          <w:u w:val="single"/>
        </w:rPr>
        <w:t>insert</w:t>
      </w:r>
      <w:r w:rsidR="007B78C5">
        <w:rPr>
          <w:b/>
          <w:u w:val="single"/>
        </w:rPr>
        <w:t xml:space="preserve"> </w:t>
      </w:r>
      <w:r w:rsidR="007B78C5" w:rsidRPr="0088041B">
        <w:rPr>
          <w:b/>
          <w:u w:val="single"/>
        </w:rPr>
        <w:t xml:space="preserve">name of program or </w:t>
      </w:r>
      <w:r w:rsidR="007B78C5">
        <w:rPr>
          <w:b/>
          <w:u w:val="single"/>
        </w:rPr>
        <w:t xml:space="preserve">rental </w:t>
      </w:r>
      <w:r w:rsidR="007B78C5" w:rsidRPr="0088041B">
        <w:rPr>
          <w:b/>
          <w:u w:val="single"/>
        </w:rPr>
        <w:t>assistance</w:t>
      </w:r>
      <w:r w:rsidRPr="0088041B">
        <w:rPr>
          <w:b/>
          <w:u w:val="single"/>
        </w:rPr>
        <w:t xml:space="preserve"> contact information</w:t>
      </w:r>
      <w:r w:rsidR="007B78C5">
        <w:rPr>
          <w:b/>
          <w:u w:val="single"/>
        </w:rPr>
        <w:t xml:space="preserve"> able to answer questions on VAWA</w:t>
      </w:r>
      <w:r w:rsidRPr="0088041B">
        <w:rPr>
          <w:b/>
        </w:rPr>
        <w:t>].</w:t>
      </w:r>
      <w:r w:rsidRPr="0088041B">
        <w:t xml:space="preserve"> </w:t>
      </w:r>
      <w:r>
        <w:t xml:space="preserve"> </w:t>
      </w:r>
    </w:p>
    <w:p w14:paraId="39024233" w14:textId="77777777" w:rsidR="00D87E26" w:rsidRDefault="00D87E26" w:rsidP="00D87E26">
      <w:pPr>
        <w:spacing w:line="480" w:lineRule="auto"/>
        <w:rPr>
          <w:b/>
        </w:rPr>
      </w:pPr>
      <w:r w:rsidRPr="0088041B">
        <w:t xml:space="preserve">For help </w:t>
      </w:r>
      <w:r>
        <w:t>regarding an</w:t>
      </w:r>
      <w:r w:rsidRPr="0088041B">
        <w:t xml:space="preserve"> abusive relationship, </w:t>
      </w:r>
      <w:r>
        <w:t xml:space="preserve">you may </w:t>
      </w:r>
      <w:r w:rsidRPr="0088041B">
        <w:t>call the National Domestic Violence Hotline at 1-800-799-7233 or</w:t>
      </w:r>
      <w:r>
        <w:t>,</w:t>
      </w:r>
      <w:r w:rsidRPr="0088041B">
        <w:t xml:space="preserve"> </w:t>
      </w:r>
      <w:r>
        <w:t xml:space="preserve">for persons with hearing impairments, </w:t>
      </w:r>
      <w:r w:rsidRPr="0088041B">
        <w:t>1-800-787-3224 (TTY).</w:t>
      </w:r>
      <w:r>
        <w:t xml:space="preserve">  You may also contact </w:t>
      </w:r>
      <w:r w:rsidR="00C8436E" w:rsidRPr="00C8436E">
        <w:rPr>
          <w:b/>
        </w:rPr>
        <w:t>[Insert contact information for relevant local organizations]</w:t>
      </w:r>
      <w:r w:rsidR="00C8436E" w:rsidRPr="001835B3">
        <w:t>.</w:t>
      </w:r>
    </w:p>
    <w:p w14:paraId="26B26ACE" w14:textId="77777777" w:rsidR="001835B3" w:rsidRDefault="001835B3" w:rsidP="001835B3">
      <w:pPr>
        <w:spacing w:line="480" w:lineRule="auto"/>
      </w:pPr>
      <w:r>
        <w:t xml:space="preserve">For tenants who are or have been victims of stalking seeking help may visit the National Center for Victims of Crime’s Stalking Resource Center at </w:t>
      </w:r>
      <w:r w:rsidRPr="004E65D3">
        <w:t>https://www.victimsofcrime.org/our-programs/stalking-resource-center</w:t>
      </w:r>
      <w:r>
        <w:t>.</w:t>
      </w:r>
    </w:p>
    <w:p w14:paraId="25B8373B" w14:textId="77777777" w:rsidR="00D87E26" w:rsidRDefault="00D87E26" w:rsidP="00D87E26">
      <w:pPr>
        <w:spacing w:line="480" w:lineRule="auto"/>
      </w:pPr>
      <w:r>
        <w:t xml:space="preserve">For help regarding sexual assault, </w:t>
      </w:r>
      <w:r w:rsidR="00985B65">
        <w:t xml:space="preserve">you may contact </w:t>
      </w:r>
      <w:r w:rsidRPr="00E373BC">
        <w:rPr>
          <w:b/>
        </w:rPr>
        <w:t>[Insert contact information for relevant organizations]</w:t>
      </w:r>
    </w:p>
    <w:p w14:paraId="272B9678" w14:textId="77777777" w:rsidR="00D87E26" w:rsidRPr="0088041B" w:rsidRDefault="00D87E26" w:rsidP="00D87E26">
      <w:pPr>
        <w:spacing w:line="480" w:lineRule="auto"/>
      </w:pPr>
      <w:r>
        <w:t xml:space="preserve">Victims of stalking seeking help may contact </w:t>
      </w:r>
      <w:r w:rsidRPr="00E373BC">
        <w:rPr>
          <w:b/>
        </w:rPr>
        <w:t>[Insert contact information for relevant organizations]</w:t>
      </w:r>
      <w:r>
        <w:t>.</w:t>
      </w:r>
    </w:p>
    <w:p w14:paraId="08932153" w14:textId="798A5293" w:rsidR="003C2426" w:rsidRPr="004F693A" w:rsidRDefault="00555C12" w:rsidP="004F693A">
      <w:pPr>
        <w:spacing w:line="480" w:lineRule="auto"/>
      </w:pPr>
      <w:r w:rsidRPr="001014D3">
        <w:rPr>
          <w:b/>
        </w:rPr>
        <w:t>Attachment</w:t>
      </w:r>
      <w:r w:rsidR="00D87E26" w:rsidRPr="001014D3">
        <w:rPr>
          <w:b/>
        </w:rPr>
        <w:t>:</w:t>
      </w:r>
      <w:r w:rsidR="00574044">
        <w:t xml:space="preserve">  Certification form HUD-5382</w:t>
      </w:r>
      <w:r w:rsidR="00D87E26" w:rsidRPr="0088041B">
        <w:t xml:space="preserve"> </w:t>
      </w:r>
      <w:r w:rsidR="00D87E26" w:rsidRPr="00D54DDD">
        <w:rPr>
          <w:b/>
        </w:rPr>
        <w:t>[form approved for this program to be included]</w:t>
      </w:r>
    </w:p>
    <w:sectPr w:rsidR="003C2426" w:rsidRPr="004F693A" w:rsidSect="001014D3">
      <w:headerReference w:type="default" r:id="rId8"/>
      <w:footerReference w:type="default" r:id="rId9"/>
      <w:headerReference w:type="first" r:id="rId10"/>
      <w:footerReference w:type="first" r:id="rId11"/>
      <w:pgSz w:w="12240" w:h="15840" w:code="1"/>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C0D9E" w14:textId="77777777" w:rsidR="00E00893" w:rsidRDefault="00E00893" w:rsidP="00D720CF">
      <w:r>
        <w:separator/>
      </w:r>
    </w:p>
  </w:endnote>
  <w:endnote w:type="continuationSeparator" w:id="0">
    <w:p w14:paraId="20DE1F13" w14:textId="77777777" w:rsidR="00E00893" w:rsidRDefault="00E00893" w:rsidP="00D720CF">
      <w:r>
        <w:continuationSeparator/>
      </w:r>
    </w:p>
  </w:endnote>
  <w:endnote w:type="continuationNotice" w:id="1">
    <w:p w14:paraId="2B510839" w14:textId="77777777" w:rsidR="00E00893" w:rsidRDefault="00E00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BCF3A" w14:textId="46A38F78" w:rsidR="00277AFA" w:rsidRPr="00277AFA" w:rsidRDefault="00277AFA" w:rsidP="00277AFA">
    <w:pPr>
      <w:pStyle w:val="Footer"/>
      <w:jc w:val="right"/>
      <w:rPr>
        <w:sz w:val="20"/>
      </w:rPr>
    </w:pPr>
    <w:r w:rsidRPr="00277AFA">
      <w:rPr>
        <w:sz w:val="20"/>
      </w:rPr>
      <w:t>Form HUD-</w:t>
    </w:r>
    <w:r w:rsidR="00875D03">
      <w:rPr>
        <w:sz w:val="20"/>
      </w:rPr>
      <w:t>5380</w:t>
    </w:r>
  </w:p>
  <w:p w14:paraId="00BFD77F" w14:textId="72B8A80E" w:rsidR="00277AFA" w:rsidRPr="00277AFA" w:rsidRDefault="00574044" w:rsidP="00277AFA">
    <w:pPr>
      <w:pStyle w:val="Footer"/>
      <w:jc w:val="right"/>
      <w:rPr>
        <w:sz w:val="20"/>
      </w:rPr>
    </w:pPr>
    <w:r>
      <w:rPr>
        <w:sz w:val="20"/>
      </w:rPr>
      <w:t>(12/2016</w:t>
    </w:r>
    <w:r w:rsidR="00277AFA" w:rsidRPr="00277AFA">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16530" w14:textId="664698AA" w:rsidR="005D4CE1" w:rsidRPr="00277AFA" w:rsidRDefault="00277AFA" w:rsidP="00277AFA">
    <w:pPr>
      <w:pStyle w:val="Footer"/>
      <w:jc w:val="right"/>
      <w:rPr>
        <w:sz w:val="20"/>
      </w:rPr>
    </w:pPr>
    <w:r w:rsidRPr="00277AFA">
      <w:rPr>
        <w:sz w:val="20"/>
      </w:rPr>
      <w:t>Form HUD-</w:t>
    </w:r>
    <w:r w:rsidR="00875D03">
      <w:rPr>
        <w:sz w:val="20"/>
      </w:rPr>
      <w:t>5380</w:t>
    </w:r>
  </w:p>
  <w:p w14:paraId="7CD3B0A9" w14:textId="225C33DC" w:rsidR="005D4CE1" w:rsidRPr="00277AFA" w:rsidRDefault="00574044" w:rsidP="00277AFA">
    <w:pPr>
      <w:pStyle w:val="Footer"/>
      <w:jc w:val="right"/>
      <w:rPr>
        <w:sz w:val="20"/>
      </w:rPr>
    </w:pPr>
    <w:r>
      <w:rPr>
        <w:sz w:val="20"/>
      </w:rPr>
      <w:t>(12/2016</w:t>
    </w:r>
    <w:r w:rsidR="00277AFA" w:rsidRPr="00277AFA">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B4F0B" w14:textId="77777777" w:rsidR="00E00893" w:rsidRDefault="00E00893" w:rsidP="00D720CF">
      <w:r>
        <w:separator/>
      </w:r>
    </w:p>
  </w:footnote>
  <w:footnote w:type="continuationSeparator" w:id="0">
    <w:p w14:paraId="67B39E7C" w14:textId="77777777" w:rsidR="00E00893" w:rsidRDefault="00E00893" w:rsidP="00D720CF">
      <w:r>
        <w:continuationSeparator/>
      </w:r>
    </w:p>
  </w:footnote>
  <w:footnote w:type="continuationNotice" w:id="1">
    <w:p w14:paraId="0A97CEC2" w14:textId="77777777" w:rsidR="00E00893" w:rsidRDefault="00E00893"/>
  </w:footnote>
  <w:footnote w:id="2">
    <w:p w14:paraId="43450A54" w14:textId="77777777" w:rsidR="005D4CE1" w:rsidRDefault="005D4CE1" w:rsidP="00093324">
      <w:pPr>
        <w:pStyle w:val="FootnoteText"/>
      </w:pPr>
      <w:r>
        <w:rPr>
          <w:rStyle w:val="FootnoteReference"/>
        </w:rPr>
        <w:footnoteRef/>
      </w:r>
      <w:r>
        <w:t xml:space="preserve">  The notice uses HP for housing provider but the housing provider should insert its name where HP is used.  HUD’s program-specific regulations identify the individual or entity responsible for providing the notice of occupancy rights.</w:t>
      </w:r>
    </w:p>
  </w:footnote>
  <w:footnote w:id="3">
    <w:p w14:paraId="4AAA0DB5" w14:textId="77777777" w:rsidR="005D4CE1" w:rsidRDefault="005D4CE1" w:rsidP="00093324">
      <w:pPr>
        <w:pStyle w:val="FootnoteText"/>
      </w:pPr>
      <w:r>
        <w:rPr>
          <w:rStyle w:val="FootnoteReference"/>
        </w:rPr>
        <w:footnoteRef/>
      </w:r>
      <w:r>
        <w:t xml:space="preserve"> </w:t>
      </w:r>
      <w:r w:rsidRPr="00AA2DE7">
        <w:t xml:space="preserve">Despite the name of this law, VAWA protection is available regardless of sex, gender identity, </w:t>
      </w:r>
      <w:r>
        <w:t>or sexual orientation</w:t>
      </w:r>
      <w:r w:rsidRPr="00AA2DE7">
        <w:t>.</w:t>
      </w:r>
    </w:p>
  </w:footnote>
  <w:footnote w:id="4">
    <w:p w14:paraId="78DCC6BF" w14:textId="77777777" w:rsidR="005D4CE1" w:rsidRDefault="005D4CE1" w:rsidP="00093324">
      <w:pPr>
        <w:pStyle w:val="FootnoteText"/>
      </w:pPr>
      <w:r>
        <w:rPr>
          <w:rStyle w:val="FootnoteReference"/>
        </w:rPr>
        <w:footnoteRef/>
      </w:r>
      <w:r>
        <w:t xml:space="preserve"> </w:t>
      </w:r>
      <w:r w:rsidRPr="00345B00">
        <w:t xml:space="preserve">Housing providers cannot discriminate on the basis of any protected </w:t>
      </w:r>
      <w:r>
        <w:t>characteristic</w:t>
      </w:r>
      <w:r w:rsidRPr="00345B00">
        <w:t xml:space="preserve">, including race, color, national origin, religion, sex, familial status, disability, or age.  HUD-assisted and HUD-insured </w:t>
      </w:r>
      <w:r>
        <w:t xml:space="preserve">housing </w:t>
      </w:r>
      <w:r w:rsidRPr="00345B00">
        <w:t>must be made available to all otherwise eligible individuals regardless of actual or perceived sexual orientation, gender identity, or marital status.</w:t>
      </w:r>
      <w:r w:rsidRPr="0088041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406547"/>
      <w:docPartObj>
        <w:docPartGallery w:val="Page Numbers (Top of Page)"/>
        <w:docPartUnique/>
      </w:docPartObj>
    </w:sdtPr>
    <w:sdtEndPr/>
    <w:sdtContent>
      <w:p w14:paraId="091175A6" w14:textId="107B3DAB" w:rsidR="005D4CE1" w:rsidRDefault="005D4CE1">
        <w:pPr>
          <w:pStyle w:val="Header"/>
          <w:jc w:val="right"/>
        </w:pPr>
        <w:r>
          <w:fldChar w:fldCharType="begin"/>
        </w:r>
        <w:r>
          <w:instrText xml:space="preserve"> PAGE   \* MERGEFORMAT </w:instrText>
        </w:r>
        <w:r>
          <w:fldChar w:fldCharType="separate"/>
        </w:r>
        <w:r w:rsidR="007077E7">
          <w:rPr>
            <w:noProof/>
          </w:rPr>
          <w:t>8</w:t>
        </w:r>
        <w:r>
          <w:rPr>
            <w:noProof/>
          </w:rPr>
          <w:fldChar w:fldCharType="end"/>
        </w:r>
      </w:p>
    </w:sdtContent>
  </w:sdt>
  <w:p w14:paraId="7DDB1BBF" w14:textId="77777777" w:rsidR="005D4CE1" w:rsidRDefault="005D4C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2F2B" w14:paraId="4B483900" w14:textId="77777777" w:rsidTr="00277AFA">
      <w:tc>
        <w:tcPr>
          <w:tcW w:w="4675" w:type="dxa"/>
        </w:tcPr>
        <w:p w14:paraId="5B5F98FF" w14:textId="335A0FD9" w:rsidR="00277AFA" w:rsidRPr="00277AFA" w:rsidRDefault="00277AFA" w:rsidP="00072F2B">
          <w:pPr>
            <w:rPr>
              <w:sz w:val="20"/>
              <w:szCs w:val="20"/>
            </w:rPr>
          </w:pPr>
          <w:r w:rsidRPr="00277AFA">
            <w:rPr>
              <w:sz w:val="20"/>
              <w:szCs w:val="20"/>
            </w:rPr>
            <w:t>NOTICE OF OCCUPANCY RIGHTS UNDER</w:t>
          </w:r>
        </w:p>
        <w:p w14:paraId="52A60586" w14:textId="33453EF8" w:rsidR="00072F2B" w:rsidRDefault="00277AFA" w:rsidP="00072F2B">
          <w:pPr>
            <w:rPr>
              <w:b/>
            </w:rPr>
          </w:pPr>
          <w:r>
            <w:rPr>
              <w:sz w:val="20"/>
              <w:szCs w:val="20"/>
            </w:rPr>
            <w:t>THE VIOLENCE AGAINST WOMEN ACT</w:t>
          </w:r>
        </w:p>
      </w:tc>
      <w:tc>
        <w:tcPr>
          <w:tcW w:w="4675" w:type="dxa"/>
        </w:tcPr>
        <w:p w14:paraId="462EB687" w14:textId="77777777" w:rsidR="00072F2B" w:rsidRPr="00D54DDD" w:rsidRDefault="00072F2B" w:rsidP="00072F2B">
          <w:pPr>
            <w:jc w:val="right"/>
            <w:rPr>
              <w:sz w:val="20"/>
              <w:szCs w:val="20"/>
            </w:rPr>
          </w:pPr>
          <w:r w:rsidRPr="00D54DDD">
            <w:rPr>
              <w:sz w:val="20"/>
              <w:szCs w:val="20"/>
            </w:rPr>
            <w:t>U.S. Department of Housing and Urban Development</w:t>
          </w:r>
        </w:p>
        <w:p w14:paraId="28FF89B8" w14:textId="77777777" w:rsidR="00072F2B" w:rsidRDefault="00277AFA" w:rsidP="00277AFA">
          <w:pPr>
            <w:jc w:val="right"/>
            <w:rPr>
              <w:sz w:val="20"/>
            </w:rPr>
          </w:pPr>
          <w:r w:rsidRPr="00277AFA">
            <w:rPr>
              <w:sz w:val="20"/>
            </w:rPr>
            <w:t>OMB Approval No. 2577-0286</w:t>
          </w:r>
        </w:p>
        <w:p w14:paraId="459048DE" w14:textId="3085A668" w:rsidR="00277AFA" w:rsidRPr="00277AFA" w:rsidRDefault="00277AFA" w:rsidP="00277AFA">
          <w:pPr>
            <w:jc w:val="right"/>
          </w:pPr>
          <w:r>
            <w:rPr>
              <w:sz w:val="20"/>
            </w:rPr>
            <w:t>Expires 06/30/2017</w:t>
          </w:r>
        </w:p>
      </w:tc>
    </w:tr>
  </w:tbl>
  <w:p w14:paraId="0A742AD3" w14:textId="77777777" w:rsidR="00072F2B" w:rsidRDefault="00072F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activeWritingStyle w:appName="MSWord" w:lang="en-US" w:vendorID="64" w:dllVersion="131078" w:nlCheck="1" w:checkStyle="0"/>
  <w:proofState w:spelling="clean" w:grammar="clean"/>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2B"/>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4D3"/>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AB"/>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AFA"/>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B9E"/>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693A"/>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519B"/>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44"/>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7E7"/>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5D03"/>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3D7"/>
    <w:rsid w:val="008D659E"/>
    <w:rsid w:val="008D76C3"/>
    <w:rsid w:val="008D7D91"/>
    <w:rsid w:val="008E0B97"/>
    <w:rsid w:val="008E0EC7"/>
    <w:rsid w:val="008E160F"/>
    <w:rsid w:val="008E19D3"/>
    <w:rsid w:val="008E245F"/>
    <w:rsid w:val="008E2E0B"/>
    <w:rsid w:val="008E2E2E"/>
    <w:rsid w:val="008E32AD"/>
    <w:rsid w:val="008E4688"/>
    <w:rsid w:val="008E4D3B"/>
    <w:rsid w:val="008E53FA"/>
    <w:rsid w:val="008E542F"/>
    <w:rsid w:val="008E5768"/>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1EB"/>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4E8"/>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256"/>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4DDD"/>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893"/>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0B2"/>
    <w:rsid w:val="00E76B8E"/>
    <w:rsid w:val="00E771FD"/>
    <w:rsid w:val="00E777E2"/>
    <w:rsid w:val="00E77891"/>
    <w:rsid w:val="00E77C0E"/>
    <w:rsid w:val="00E80E2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B49"/>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17030-6637-4565-9024-E8DC33DFD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1966</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2017-12-11T17:53:00Z</dcterms:created>
  <dcterms:modified xsi:type="dcterms:W3CDTF">2017-12-11T17:53:00Z</dcterms:modified>
</cp:coreProperties>
</file>